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CC2" w:rsidRPr="00FB0A68" w:rsidRDefault="00204CC2" w:rsidP="00775435">
      <w:pPr>
        <w:pStyle w:val="Tytu"/>
        <w:tabs>
          <w:tab w:val="left" w:pos="3500"/>
        </w:tabs>
        <w:rPr>
          <w:rFonts w:cs="Times New Roman"/>
          <w:b/>
          <w:bCs/>
          <w:color w:val="000080"/>
          <w:sz w:val="36"/>
          <w:szCs w:val="36"/>
        </w:rPr>
      </w:pPr>
      <w:bookmarkStart w:id="0" w:name="_GoBack"/>
      <w:bookmarkEnd w:id="0"/>
      <w:r w:rsidRPr="00FB0A68">
        <w:rPr>
          <w:b/>
          <w:bCs/>
          <w:color w:val="000080"/>
          <w:sz w:val="36"/>
          <w:szCs w:val="36"/>
        </w:rPr>
        <w:t>Zadanie</w:t>
      </w:r>
      <w:r w:rsidRPr="00FB0A68">
        <w:rPr>
          <w:rFonts w:cs="Times New Roman"/>
          <w:b/>
          <w:bCs/>
          <w:color w:val="000080"/>
          <w:sz w:val="36"/>
          <w:szCs w:val="36"/>
        </w:rPr>
        <w:br/>
      </w:r>
    </w:p>
    <w:p w:rsidR="00204CC2" w:rsidRPr="000C553B" w:rsidRDefault="00204CC2" w:rsidP="00816099">
      <w:pPr>
        <w:spacing w:line="360" w:lineRule="auto"/>
        <w:ind w:left="330"/>
        <w:rPr>
          <w:rFonts w:ascii="Cambria" w:eastAsia="Times New Roman" w:hAnsi="Cambria"/>
          <w:color w:val="000080"/>
          <w:kern w:val="28"/>
          <w:lang w:eastAsia="pl-PL"/>
        </w:rPr>
      </w:pPr>
      <w:r w:rsidRPr="00816099">
        <w:rPr>
          <w:rFonts w:ascii="Cambria" w:eastAsia="Times New Roman" w:hAnsi="Cambria" w:cs="Cambria"/>
          <w:color w:val="000080"/>
          <w:kern w:val="28"/>
          <w:lang w:eastAsia="pl-PL"/>
        </w:rPr>
        <w:t>W p</w:t>
      </w:r>
      <w:r>
        <w:rPr>
          <w:rFonts w:ascii="Cambria" w:eastAsia="Times New Roman" w:hAnsi="Cambria" w:cs="Cambria"/>
          <w:color w:val="000080"/>
          <w:kern w:val="28"/>
          <w:lang w:eastAsia="pl-PL"/>
        </w:rPr>
        <w:t xml:space="preserve">uste miejsca wpisz liczby tak, </w:t>
      </w:r>
      <w:r w:rsidRPr="00816099">
        <w:rPr>
          <w:rFonts w:ascii="Cambria" w:eastAsia="Times New Roman" w:hAnsi="Cambria" w:cs="Cambria"/>
          <w:color w:val="000080"/>
          <w:kern w:val="28"/>
          <w:lang w:eastAsia="pl-PL"/>
        </w:rPr>
        <w:t xml:space="preserve">aby poniższe zdania były </w:t>
      </w:r>
      <w:r w:rsidRPr="00816099">
        <w:rPr>
          <w:rFonts w:ascii="Cambria" w:eastAsia="Times New Roman" w:hAnsi="Cambria" w:cs="Cambria"/>
          <w:b/>
          <w:bCs/>
          <w:color w:val="000080"/>
          <w:kern w:val="28"/>
          <w:lang w:eastAsia="pl-PL"/>
        </w:rPr>
        <w:t>PRAWDZIWE</w:t>
      </w:r>
      <w:r w:rsidRPr="00816099">
        <w:rPr>
          <w:rFonts w:ascii="Cambria" w:eastAsia="Times New Roman" w:hAnsi="Cambria" w:cs="Cambria"/>
          <w:color w:val="000080"/>
          <w:kern w:val="28"/>
          <w:lang w:eastAsia="pl-PL"/>
        </w:rPr>
        <w:t>. Wykorzystaj wszystkie liczby.</w:t>
      </w:r>
    </w:p>
    <w:p w:rsidR="00204CC2" w:rsidRDefault="00204CC2" w:rsidP="00C76D69">
      <w:pPr>
        <w:numPr>
          <w:ilvl w:val="0"/>
          <w:numId w:val="19"/>
        </w:numPr>
        <w:spacing w:line="360" w:lineRule="auto"/>
        <w:rPr>
          <w:noProof/>
          <w:lang w:eastAsia="pl-PL"/>
        </w:rPr>
      </w:pPr>
      <w:r>
        <w:rPr>
          <w:noProof/>
          <w:lang w:eastAsia="pl-PL"/>
        </w:rPr>
        <w:t>Liczba ………… jest o ………… większa niż liczba  …………</w:t>
      </w:r>
    </w:p>
    <w:p w:rsidR="00204CC2" w:rsidRDefault="00204CC2" w:rsidP="00C76D69">
      <w:pPr>
        <w:numPr>
          <w:ilvl w:val="0"/>
          <w:numId w:val="19"/>
        </w:numPr>
        <w:spacing w:line="360" w:lineRule="auto"/>
        <w:rPr>
          <w:noProof/>
          <w:lang w:eastAsia="pl-PL"/>
        </w:rPr>
      </w:pPr>
      <w:r>
        <w:rPr>
          <w:noProof/>
          <w:lang w:eastAsia="pl-PL"/>
        </w:rPr>
        <w:t>Liczba ………… jest o ………… mniejsza niż liczba …………</w:t>
      </w:r>
    </w:p>
    <w:p w:rsidR="00204CC2" w:rsidRPr="00816099" w:rsidRDefault="00204CC2" w:rsidP="00C76D69">
      <w:pPr>
        <w:numPr>
          <w:ilvl w:val="0"/>
          <w:numId w:val="19"/>
        </w:numPr>
        <w:spacing w:line="360" w:lineRule="auto"/>
        <w:rPr>
          <w:rFonts w:ascii="Cambria" w:eastAsia="Times New Roman" w:hAnsi="Cambria"/>
          <w:color w:val="000080"/>
          <w:kern w:val="28"/>
          <w:lang w:eastAsia="pl-PL"/>
        </w:rPr>
      </w:pPr>
      <w:r>
        <w:rPr>
          <w:noProof/>
          <w:lang w:eastAsia="pl-PL"/>
        </w:rPr>
        <w:t>Liczba ………… jest o ………… większa niż liczba  …………</w:t>
      </w:r>
    </w:p>
    <w:p w:rsidR="00204CC2" w:rsidRDefault="008E6CA5" w:rsidP="00816099">
      <w:pPr>
        <w:spacing w:line="360" w:lineRule="auto"/>
        <w:rPr>
          <w:noProof/>
          <w:lang w:eastAsia="pl-PL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-245110</wp:posOffset>
                </wp:positionH>
                <wp:positionV relativeFrom="paragraph">
                  <wp:posOffset>307340</wp:posOffset>
                </wp:positionV>
                <wp:extent cx="6296025" cy="3714750"/>
                <wp:effectExtent l="2540" t="2540" r="0" b="0"/>
                <wp:wrapNone/>
                <wp:docPr id="13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6025" cy="3714750"/>
                          <a:chOff x="748" y="5820"/>
                          <a:chExt cx="9915" cy="5850"/>
                        </a:xfrm>
                      </wpg:grpSpPr>
                      <pic:pic xmlns:pic="http://schemas.openxmlformats.org/drawingml/2006/picture">
                        <pic:nvPicPr>
                          <pic:cNvPr id="14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31" t="19415" r="8232" b="290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8" y="5820"/>
                            <a:ext cx="9915" cy="58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654" y="7340"/>
                            <a:ext cx="873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4302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noFill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4CC2" w:rsidRPr="00C76D69" w:rsidRDefault="00204CC2" w:rsidP="00816099">
                              <w:pPr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</w:pPr>
                              <w:r w:rsidRPr="00C76D69"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  <w:t>125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372" y="8357"/>
                            <a:ext cx="873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4302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noFill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4CC2" w:rsidRPr="00C37F41" w:rsidRDefault="00204CC2" w:rsidP="00816099">
                              <w:pPr>
                                <w:rPr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36"/>
                                  <w:szCs w:val="36"/>
                                </w:rPr>
                                <w:t>98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895" y="8935"/>
                            <a:ext cx="873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4302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noFill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4CC2" w:rsidRPr="00C76D69" w:rsidRDefault="00204CC2" w:rsidP="00816099">
                              <w:pPr>
                                <w:rPr>
                                  <w:b/>
                                  <w:bCs/>
                                  <w:color w:val="0070C0"/>
                                  <w:sz w:val="36"/>
                                  <w:szCs w:val="36"/>
                                </w:rPr>
                              </w:pPr>
                              <w:r w:rsidRPr="00C76D69">
                                <w:rPr>
                                  <w:b/>
                                  <w:bCs/>
                                  <w:color w:val="0070C0"/>
                                  <w:sz w:val="36"/>
                                  <w:szCs w:val="36"/>
                                </w:rPr>
                                <w:t>159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6272" y="8195"/>
                            <a:ext cx="873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4302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noFill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4CC2" w:rsidRPr="00C37F41" w:rsidRDefault="00204CC2" w:rsidP="00816099">
                              <w:pPr>
                                <w:rPr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36"/>
                                  <w:szCs w:val="36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596" y="9567"/>
                            <a:ext cx="873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4302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noFill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4CC2" w:rsidRPr="00C76D69" w:rsidRDefault="00204CC2" w:rsidP="00816099">
                              <w:pPr>
                                <w:rPr>
                                  <w:b/>
                                  <w:bCs/>
                                  <w:color w:val="0070C0"/>
                                  <w:sz w:val="36"/>
                                  <w:szCs w:val="36"/>
                                </w:rPr>
                              </w:pPr>
                              <w:r w:rsidRPr="00C76D69">
                                <w:rPr>
                                  <w:b/>
                                  <w:bCs/>
                                  <w:color w:val="0070C0"/>
                                  <w:sz w:val="36"/>
                                  <w:szCs w:val="36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539" y="9922"/>
                            <a:ext cx="873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4302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noFill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4CC2" w:rsidRPr="00C76D69" w:rsidRDefault="00204CC2" w:rsidP="00816099">
                              <w:pPr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</w:pPr>
                              <w:r w:rsidRPr="00C76D69"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  <w:t>73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996" y="9790"/>
                            <a:ext cx="873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4302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noFill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4CC2" w:rsidRPr="00C37F41" w:rsidRDefault="00204CC2" w:rsidP="00816099">
                              <w:pPr>
                                <w:rPr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36"/>
                                  <w:szCs w:val="36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8649" y="9567"/>
                            <a:ext cx="873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4302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noFill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4CC2" w:rsidRPr="00C76D69" w:rsidRDefault="00204CC2" w:rsidP="00816099">
                              <w:pPr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</w:pPr>
                              <w:r w:rsidRPr="00C76D69">
                                <w:rPr>
                                  <w:b/>
                                  <w:bCs/>
                                  <w:color w:val="7030A0"/>
                                  <w:sz w:val="36"/>
                                  <w:szCs w:val="36"/>
                                </w:rPr>
                                <w:t>86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354" y="9292"/>
                            <a:ext cx="873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scene3d>
                            <a:camera prst="legacyObliqueTopRight"/>
                            <a:lightRig rig="legacyFlat3" dir="b"/>
                          </a:scene3d>
                          <a:sp3d extrusionH="4302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  <a:extLst>
                            <a:ext uri="{91240B29-F687-4F45-9708-019B960494DF}">
                              <a14:hiddenLine xmlns:a14="http://schemas.microsoft.com/office/drawing/2010/main" w="9525">
                                <a:noFill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4CC2" w:rsidRPr="00C76D69" w:rsidRDefault="00204CC2" w:rsidP="00816099">
                              <w:pPr>
                                <w:rPr>
                                  <w:b/>
                                  <w:bCs/>
                                  <w:color w:val="0070C0"/>
                                  <w:sz w:val="36"/>
                                  <w:szCs w:val="36"/>
                                </w:rPr>
                              </w:pPr>
                              <w:r w:rsidRPr="00C76D69">
                                <w:rPr>
                                  <w:b/>
                                  <w:bCs/>
                                  <w:color w:val="0070C0"/>
                                  <w:sz w:val="36"/>
                                  <w:szCs w:val="36"/>
                                </w:rPr>
                                <w:t>66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-19.3pt;margin-top:24.2pt;width:495.75pt;height:292.5pt;z-index:251669504" coordorigin="748,5820" coordsize="9915,5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7" type="#_x0000_t75" style="position:absolute;left:748;top:5820;width:9915;height:5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MzwPDAAAA2wAAAA8AAABkcnMvZG93bnJldi54bWxET01rAjEQvQv+hzCFXkSTFpFlNUqxLUg9&#10;aFXQ47AZdxc3k2WT6uqvN4LQ2zze50xmra3EmRpfOtbwNlAgiDNnSs417Lbf/QSED8gGK8ek4Uoe&#10;ZtNuZ4KpcRf+pfMm5CKGsE9RQxFCnUrps4Is+oGriSN3dI3FEGGTS9PgJYbbSr4rNZIWS44NBdY0&#10;Lyg7bf6shluPErVPfpaLLz6ss5X/3KneVuvXl/ZjDCJQG/7FT/fCxPlDePwSD5DT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IzPA8MAAADbAAAADwAAAAAAAAAAAAAAAACf&#10;AgAAZHJzL2Rvd25yZXYueG1sUEsFBgAAAAAEAAQA9wAAAI8DAAAAAA==&#10;">
                  <v:imagedata r:id="rId9" o:title="" croptop="12724f" cropbottom="19069f" cropleft="6377f" cropright="5395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8" type="#_x0000_t202" style="position:absolute;left:4654;top:7340;width:873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X9Pr8A&#10;AADbAAAADwAAAGRycy9kb3ducmV2LnhtbERPTWsCMRC9F/wPYQRvNVFQZDWKKEKPVYult2EzblY3&#10;kyWJuv57Uyj0No/3OYtV5xpxpxBrzxpGQwWCuPSm5krD13H3PgMRE7LBxjNpeFKE1bL3tsDC+Afv&#10;6X5IlcghHAvUYFNqCyljaclhHPqWOHNnHxymDEMlTcBHDneNHCs1lQ5rzg0WW9pYKq+Hm9Mw9e3u&#10;82J/9tvvpM5HdaLTLNy0HvS79RxEoi79i//cHybPn8DvL/kAuX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9f0+vwAAANsAAAAPAAAAAAAAAAAAAAAAAJgCAABkcnMvZG93bnJl&#10;di54bWxQSwUGAAAAAAQABAD1AAAAhAMAAAAA&#10;">
                  <o:extrusion v:ext="view" color="white" on="t"/>
                  <v:textbox>
                    <w:txbxContent>
                      <w:p w:rsidR="00204CC2" w:rsidRPr="00C76D69" w:rsidRDefault="00204CC2" w:rsidP="00816099">
                        <w:pPr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</w:pPr>
                        <w:r w:rsidRPr="00C76D69"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  <w:t>125</w:t>
                        </w:r>
                      </w:p>
                    </w:txbxContent>
                  </v:textbox>
                </v:shape>
                <v:shape id="Text Box 17" o:spid="_x0000_s1029" type="#_x0000_t202" style="position:absolute;left:3372;top:8357;width:873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djSb8A&#10;AADbAAAADwAAAGRycy9kb3ducmV2LnhtbERPS2sCMRC+F/wPYYTealIPi6xGEYvgsT5QvA2bcbPt&#10;ZrIkUdd/bwoFb/PxPWe26F0rbhRi41nD50iBIK68abjWcNivPyYgYkI22HomDQ+KsJgP3mZYGn/n&#10;Ld12qRY5hGOJGmxKXSllrCw5jCPfEWfu4oPDlGGopQl4z+GulWOlCumw4dxgsaOVpep3d3UaCt+t&#10;v3/seft1SuqyV0c6TsJV6/dhv5yCSNSnl/jfvTF5fgF/v+QD5Pw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J2NJvwAAANsAAAAPAAAAAAAAAAAAAAAAAJgCAABkcnMvZG93bnJl&#10;di54bWxQSwUGAAAAAAQABAD1AAAAhAMAAAAA&#10;">
                  <o:extrusion v:ext="view" color="white" on="t"/>
                  <v:textbox>
                    <w:txbxContent>
                      <w:p w:rsidR="00204CC2" w:rsidRPr="00C37F41" w:rsidRDefault="00204CC2" w:rsidP="00816099">
                        <w:pPr>
                          <w:rPr>
                            <w:b/>
                            <w:bCs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bCs/>
                            <w:sz w:val="36"/>
                            <w:szCs w:val="36"/>
                          </w:rPr>
                          <w:t>98</w:t>
                        </w:r>
                      </w:p>
                    </w:txbxContent>
                  </v:textbox>
                </v:shape>
                <v:shape id="Text Box 18" o:spid="_x0000_s1030" type="#_x0000_t202" style="position:absolute;left:4895;top:8935;width:873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vG0sAA&#10;AADbAAAADwAAAGRycy9kb3ducmV2LnhtbERPS2sCMRC+C/0PYQq9aWIPKqtRxCL0WB9s6W3YjJvV&#10;zWRJom7/vSkUvM3H95zFqnetuFGIjWcN45ECQVx503Ct4XjYDmcgYkI22HomDb8UYbV8GSywMP7O&#10;O7rtUy1yCMcCNdiUukLKWFlyGEe+I87cyQeHKcNQSxPwnsNdK9+VmkiHDecGix1tLFWX/dVpmPhu&#10;+3W2P7uP76ROB1VSOQtXrd9e+/UcRKI+PcX/7k+T50/h75d8gF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vG0sAAAADbAAAADwAAAAAAAAAAAAAAAACYAgAAZHJzL2Rvd25y&#10;ZXYueG1sUEsFBgAAAAAEAAQA9QAAAIUDAAAAAA==&#10;">
                  <o:extrusion v:ext="view" color="white" on="t"/>
                  <v:textbox>
                    <w:txbxContent>
                      <w:p w:rsidR="00204CC2" w:rsidRPr="00C76D69" w:rsidRDefault="00204CC2" w:rsidP="00816099">
                        <w:pPr>
                          <w:rPr>
                            <w:b/>
                            <w:bCs/>
                            <w:color w:val="0070C0"/>
                            <w:sz w:val="36"/>
                            <w:szCs w:val="36"/>
                          </w:rPr>
                        </w:pPr>
                        <w:r w:rsidRPr="00C76D69">
                          <w:rPr>
                            <w:b/>
                            <w:bCs/>
                            <w:color w:val="0070C0"/>
                            <w:sz w:val="36"/>
                            <w:szCs w:val="36"/>
                          </w:rPr>
                          <w:t>159</w:t>
                        </w:r>
                      </w:p>
                    </w:txbxContent>
                  </v:textbox>
                </v:shape>
                <v:shape id="Text Box 19" o:spid="_x0000_s1031" type="#_x0000_t202" style="position:absolute;left:6272;top:8195;width:873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RSoMIA&#10;AADbAAAADwAAAGRycy9kb3ducmV2LnhtbESPQWsCMRCF7wX/Q5hCbzVpDyKrUaRF8Fi1WHobNuNm&#10;dTNZkqjbf+8chN5meG/e+2a+HEKnrpRyG9nC29iAIq6ja7mx8L1fv05B5YLssItMFv4ow3Ixeppj&#10;5eKNt3TdlUZJCOcKLfhS+krrXHsKmMexJxbtGFPAImtqtEt4k/DQ6XdjJjpgy9LgsacPT/V5dwkW&#10;JrFff5387/bzp5jj3hzoME0Xa1+eh9UMVKGh/Jsf1xsn+AIrv8gA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9FKgwgAAANsAAAAPAAAAAAAAAAAAAAAAAJgCAABkcnMvZG93&#10;bnJldi54bWxQSwUGAAAAAAQABAD1AAAAhwMAAAAA&#10;">
                  <o:extrusion v:ext="view" color="white" on="t"/>
                  <v:textbox>
                    <w:txbxContent>
                      <w:p w:rsidR="00204CC2" w:rsidRPr="00C37F41" w:rsidRDefault="00204CC2" w:rsidP="00816099">
                        <w:pPr>
                          <w:rPr>
                            <w:b/>
                            <w:bCs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bCs/>
                            <w:sz w:val="36"/>
                            <w:szCs w:val="36"/>
                          </w:rPr>
                          <w:t>14</w:t>
                        </w:r>
                      </w:p>
                    </w:txbxContent>
                  </v:textbox>
                </v:shape>
                <v:shape id="Text Box 20" o:spid="_x0000_s1032" type="#_x0000_t202" style="position:absolute;left:1596;top:9567;width:873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j3O8AA&#10;AADbAAAADwAAAGRycy9kb3ducmV2LnhtbERPS2sCMRC+F/ofwhR6q4k9iK5GEYvQY32wpbdhM25W&#10;N5Mlibr990YQvM3H95zZonetuFCIjWcNw4ECQVx503CtYb9bf4xBxIRssPVMGv4pwmL++jLDwvgr&#10;b+iyTbXIIRwL1GBT6gopY2XJYRz4jjhzBx8cpgxDLU3Aaw53rfxUaiQdNpwbLHa0slSdtmenYeS7&#10;9c/R/m2+fpM67FRJ5TictX5/65dTEIn69BQ/3N8mz5/A/Zd8gJz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7j3O8AAAADbAAAADwAAAAAAAAAAAAAAAACYAgAAZHJzL2Rvd25y&#10;ZXYueG1sUEsFBgAAAAAEAAQA9QAAAIUDAAAAAA==&#10;">
                  <o:extrusion v:ext="view" color="white" on="t"/>
                  <v:textbox>
                    <w:txbxContent>
                      <w:p w:rsidR="00204CC2" w:rsidRPr="00C76D69" w:rsidRDefault="00204CC2" w:rsidP="00816099">
                        <w:pPr>
                          <w:rPr>
                            <w:b/>
                            <w:bCs/>
                            <w:color w:val="0070C0"/>
                            <w:sz w:val="36"/>
                            <w:szCs w:val="36"/>
                          </w:rPr>
                        </w:pPr>
                        <w:r w:rsidRPr="00C76D69">
                          <w:rPr>
                            <w:b/>
                            <w:bCs/>
                            <w:color w:val="0070C0"/>
                            <w:sz w:val="36"/>
                            <w:szCs w:val="36"/>
                          </w:rPr>
                          <w:t>32</w:t>
                        </w:r>
                      </w:p>
                    </w:txbxContent>
                  </v:textbox>
                </v:shape>
                <v:shape id="Text Box 21" o:spid="_x0000_s1033" type="#_x0000_t202" style="position:absolute;left:3539;top:9922;width:873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6UG74A&#10;AADbAAAADwAAAGRycy9kb3ducmV2LnhtbERPu4oCMRTtF/yHcAW7NdFCZDSKKIKlj0Wxu0yuk9HJ&#10;zZBEHf9+UyxseTjv+bJzjXhRiLVnDaOhAkFcelNzpeHntP2egogJ2WDjmTR8KMJy0fuaY2H8mw/0&#10;OqZK5BCOBWqwKbWFlLG05DAOfUucuZsPDlOGoZIm4DuHu0aOlZpIhzXnBostrS2Vj+PTaZj4dru/&#10;2+thc0nqdlJnOk/DU+tBv1vNQCTq0r/4z70zGsZ5ff6Sf4Bc/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julBu+AAAA2wAAAA8AAAAAAAAAAAAAAAAAmAIAAGRycy9kb3ducmV2&#10;LnhtbFBLBQYAAAAABAAEAPUAAACDAwAAAAA=&#10;">
                  <o:extrusion v:ext="view" color="white" on="t"/>
                  <v:textbox>
                    <w:txbxContent>
                      <w:p w:rsidR="00204CC2" w:rsidRPr="00C76D69" w:rsidRDefault="00204CC2" w:rsidP="00816099">
                        <w:pPr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</w:pPr>
                        <w:r w:rsidRPr="00C76D69"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  <w:t>73</w:t>
                        </w:r>
                      </w:p>
                    </w:txbxContent>
                  </v:textbox>
                </v:shape>
                <v:shape id="Text Box 22" o:spid="_x0000_s1034" type="#_x0000_t202" style="position:absolute;left:5996;top:9790;width:873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IxgMEA&#10;AADbAAAADwAAAGRycy9kb3ducmV2LnhtbESPQWsCMRSE74L/IbxCb5roQWQ1ilgEj1WL4u2xeW62&#10;3bwsSdT13xtB6HGYmW+Y+bJzjbhRiLVnDaOhAkFcelNzpeHnsBlMQcSEbLDxTBoeFGG56PfmWBh/&#10;5x3d9qkSGcKxQA02pbaQMpaWHMahb4mzd/HBYcoyVNIEvGe4a+RYqYl0WHNesNjS2lL5t786DRPf&#10;br5/7Xn3dUrqclBHOk7DVevPj241A5GoS//hd3trNIxH8PqSf4B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iMYDBAAAA2wAAAA8AAAAAAAAAAAAAAAAAmAIAAGRycy9kb3du&#10;cmV2LnhtbFBLBQYAAAAABAAEAPUAAACGAwAAAAA=&#10;">
                  <o:extrusion v:ext="view" color="white" on="t"/>
                  <v:textbox>
                    <w:txbxContent>
                      <w:p w:rsidR="00204CC2" w:rsidRPr="00C37F41" w:rsidRDefault="00204CC2" w:rsidP="00816099">
                        <w:pPr>
                          <w:rPr>
                            <w:b/>
                            <w:bCs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bCs/>
                            <w:sz w:val="36"/>
                            <w:szCs w:val="36"/>
                          </w:rPr>
                          <w:t>111</w:t>
                        </w:r>
                      </w:p>
                    </w:txbxContent>
                  </v:textbox>
                </v:shape>
                <v:shape id="Text Box 23" o:spid="_x0000_s1035" type="#_x0000_t202" style="position:absolute;left:8649;top:9567;width:873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Cv98EA&#10;AADbAAAADwAAAGRycy9kb3ducmV2LnhtbESPQWsCMRSE7wX/Q3hCbzVxDyKrUUQRPFYtlt4em+dm&#10;dfOyJFHXf28KhR6HmfmGmS9714o7hdh41jAeKRDElTcN1xq+jtuPKYiYkA22nknDkyIsF4O3OZbG&#10;P3hP90OqRYZwLFGDTakrpYyVJYdx5Dvi7J19cJiyDLU0AR8Z7lpZKDWRDhvOCxY7Wluqroeb0zDx&#10;3fbzYn/2m++kzkd1otM03LR+H/arGYhEffoP/7V3RkNRwO+X/APk4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wr/fBAAAA2wAAAA8AAAAAAAAAAAAAAAAAmAIAAGRycy9kb3du&#10;cmV2LnhtbFBLBQYAAAAABAAEAPUAAACGAwAAAAA=&#10;">
                  <o:extrusion v:ext="view" color="white" on="t"/>
                  <v:textbox>
                    <w:txbxContent>
                      <w:p w:rsidR="00204CC2" w:rsidRPr="00C76D69" w:rsidRDefault="00204CC2" w:rsidP="00816099">
                        <w:pPr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</w:pPr>
                        <w:r w:rsidRPr="00C76D69">
                          <w:rPr>
                            <w:b/>
                            <w:bCs/>
                            <w:color w:val="7030A0"/>
                            <w:sz w:val="36"/>
                            <w:szCs w:val="36"/>
                          </w:rPr>
                          <w:t>86</w:t>
                        </w:r>
                      </w:p>
                    </w:txbxContent>
                  </v:textbox>
                </v:shape>
                <v:shape id="Text Box 24" o:spid="_x0000_s1036" type="#_x0000_t202" style="position:absolute;left:7354;top:9292;width:873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wKbMIA&#10;AADbAAAADwAAAGRycy9kb3ducmV2LnhtbESPT2sCMRTE74V+h/AK3mpSBZHVKGIReqx/ULw9Ns/N&#10;6uZlSaKu394UCh6HmfkNM513rhE3CrH2rOGrr0AQl97UXGnYbVefYxAxIRtsPJOGB0WYz97fplgY&#10;f+c13TapEhnCsUANNqW2kDKWlhzGvm+Js3fywWHKMlTSBLxnuGvkQKmRdFhzXrDY0tJSedlcnYaR&#10;b1e/Z3tcfx+SOm3VnvbjcNW699EtJiASdekV/m//GA2DIfx9y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PApswgAAANsAAAAPAAAAAAAAAAAAAAAAAJgCAABkcnMvZG93&#10;bnJldi54bWxQSwUGAAAAAAQABAD1AAAAhwMAAAAA&#10;">
                  <o:extrusion v:ext="view" color="white" on="t"/>
                  <v:textbox>
                    <w:txbxContent>
                      <w:p w:rsidR="00204CC2" w:rsidRPr="00C76D69" w:rsidRDefault="00204CC2" w:rsidP="00816099">
                        <w:pPr>
                          <w:rPr>
                            <w:b/>
                            <w:bCs/>
                            <w:color w:val="0070C0"/>
                            <w:sz w:val="36"/>
                            <w:szCs w:val="36"/>
                          </w:rPr>
                        </w:pPr>
                        <w:r w:rsidRPr="00C76D69">
                          <w:rPr>
                            <w:b/>
                            <w:bCs/>
                            <w:color w:val="0070C0"/>
                            <w:sz w:val="36"/>
                            <w:szCs w:val="36"/>
                          </w:rPr>
                          <w:t>66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04CC2" w:rsidRPr="00FB0A68" w:rsidRDefault="00204CC2" w:rsidP="00816099">
      <w:pPr>
        <w:spacing w:line="360" w:lineRule="auto"/>
        <w:rPr>
          <w:rFonts w:ascii="Cambria" w:eastAsia="Times New Roman" w:hAnsi="Cambria"/>
          <w:color w:val="000080"/>
          <w:kern w:val="28"/>
          <w:lang w:eastAsia="pl-PL"/>
        </w:rPr>
      </w:pPr>
    </w:p>
    <w:sectPr w:rsidR="00204CC2" w:rsidRPr="00FB0A68" w:rsidSect="0042096C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7" w:h="16839" w:code="1"/>
      <w:pgMar w:top="719" w:right="1134" w:bottom="539" w:left="1134" w:header="540" w:footer="16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E64" w:rsidRDefault="00923E64">
      <w:pPr>
        <w:spacing w:after="0" w:line="240" w:lineRule="auto"/>
      </w:pPr>
      <w:r>
        <w:separator/>
      </w:r>
    </w:p>
  </w:endnote>
  <w:endnote w:type="continuationSeparator" w:id="0">
    <w:p w:rsidR="00923E64" w:rsidRDefault="00923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CC2" w:rsidRDefault="008E6CA5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3175" t="0" r="1905" b="3810"/>
              <wp:wrapNone/>
              <wp:docPr id="5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4CC2" w:rsidRDefault="00204CC2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42" style="position:absolute;margin-left:541.75pt;margin-top:0;width:53.6pt;height:841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" fillcolor="#666" stroked="f" strokeweight="2pt">
              <v:path arrowok="t"/>
              <v:textbox>
                <w:txbxContent>
                  <w:p w:rsidR="00204CC2" w:rsidRDefault="00204CC2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8661400</wp:posOffset>
              </wp:positionV>
              <wp:extent cx="680720" cy="962660"/>
              <wp:effectExtent l="3175" t="3175" r="1905" b="0"/>
              <wp:wrapNone/>
              <wp:docPr id="4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4CC2" w:rsidRDefault="00204CC2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43" style="position:absolute;margin-left:541.75pt;margin-top:682pt;width:53.6pt;height:75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" fillcolor="#ff388c" stroked="f" strokeweight="2pt">
              <v:path arrowok="t"/>
              <v:textbox>
                <w:txbxContent>
                  <w:p w:rsidR="00204CC2" w:rsidRDefault="00204CC2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6933565</wp:posOffset>
              </wp:positionH>
              <wp:positionV relativeFrom="page">
                <wp:posOffset>8928735</wp:posOffset>
              </wp:positionV>
              <wp:extent cx="457200" cy="365760"/>
              <wp:effectExtent l="8890" t="13335" r="10160" b="11430"/>
              <wp:wrapNone/>
              <wp:docPr id="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365760"/>
                      </a:xfrm>
                      <a:prstGeom prst="bracketPair">
                        <a:avLst>
                          <a:gd name="adj" fmla="val 16667"/>
                        </a:avLst>
                      </a:prstGeom>
                      <a:solidFill>
                        <a:srgbClr val="FF388C"/>
                      </a:solidFill>
                      <a:ln w="1270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204CC2" w:rsidRPr="002C4363" w:rsidRDefault="00204CC2">
                          <w:pPr>
                            <w:jc w:val="center"/>
                            <w:rPr>
                              <w:color w:val="FFFFFF"/>
                              <w:sz w:val="24"/>
                              <w:szCs w:val="24"/>
                            </w:rPr>
                          </w:pP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/>
                              <w:sz w:val="24"/>
                              <w:szCs w:val="24"/>
                            </w:rPr>
                            <w:t>3</w:t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9" o:spid="_x0000_s1044" type="#_x0000_t185" style="position:absolute;margin-left:545.95pt;margin-top:703.05pt;width:36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" filled="t" fillcolor="#ff388c" strokecolor="white" strokeweight="1pt">
              <v:path arrowok="t"/>
              <v:textbox inset="0,,0">
                <w:txbxContent>
                  <w:p w:rsidR="00204CC2" w:rsidRPr="002C4363" w:rsidRDefault="00204CC2">
                    <w:pPr>
                      <w:jc w:val="center"/>
                      <w:rPr>
                        <w:color w:val="FFFFFF"/>
                        <w:sz w:val="24"/>
                        <w:szCs w:val="24"/>
                      </w:rPr>
                    </w:pP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begin"/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instrText>PAGE    \* MERGEFORMAT</w:instrText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FFFFFF"/>
                        <w:sz w:val="24"/>
                        <w:szCs w:val="24"/>
                      </w:rPr>
                      <w:t>3</w:t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CC2" w:rsidRDefault="008E6CA5">
    <w:pPr>
      <w:pStyle w:val="Stopka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-698500</wp:posOffset>
          </wp:positionH>
          <wp:positionV relativeFrom="paragraph">
            <wp:posOffset>-439420</wp:posOffset>
          </wp:positionV>
          <wp:extent cx="6915150" cy="3429000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0" cy="342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E64" w:rsidRDefault="00923E64">
      <w:pPr>
        <w:spacing w:after="0" w:line="240" w:lineRule="auto"/>
      </w:pPr>
      <w:r>
        <w:separator/>
      </w:r>
    </w:p>
  </w:footnote>
  <w:footnote w:type="continuationSeparator" w:id="0">
    <w:p w:rsidR="00923E64" w:rsidRDefault="00923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CC2" w:rsidRDefault="008E6CA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page">
                <wp:posOffset>264795</wp:posOffset>
              </wp:positionH>
              <wp:positionV relativeFrom="page">
                <wp:posOffset>2940050</wp:posOffset>
              </wp:positionV>
              <wp:extent cx="409575" cy="4812030"/>
              <wp:effectExtent l="0" t="0" r="1905" b="1270"/>
              <wp:wrapNone/>
              <wp:docPr id="11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4CC2" w:rsidRPr="002C4363" w:rsidRDefault="00204CC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2C4363">
                            <w:rPr>
                              <w:color w:val="FFFFFF"/>
                            </w:rPr>
                            <w:t>Liczby i cyfry. Klasa 4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37" type="#_x0000_t202" style="position:absolute;margin-left:20.85pt;margin-top:231.5pt;width:32.25pt;height:378.9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" fillcolor="#666" stroked="f" strokeweight=".5pt">
              <v:path arrowok="t"/>
              <v:textbox style="layout-flow:vertical;mso-layout-flow-alt:bottom-to-top">
                <w:txbxContent>
                  <w:p w:rsidR="00204CC2" w:rsidRPr="002C4363" w:rsidRDefault="00204CC2">
                    <w:pPr>
                      <w:jc w:val="center"/>
                      <w:rPr>
                        <w:color w:val="FFFFFF"/>
                      </w:rPr>
                    </w:pPr>
                    <w:r w:rsidRPr="002C4363">
                      <w:rPr>
                        <w:color w:val="FFFFFF"/>
                      </w:rPr>
                      <w:t>Liczby i cyfry. Klasa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80085" cy="10692765"/>
              <wp:effectExtent l="0" t="0" r="0" b="3810"/>
              <wp:wrapNone/>
              <wp:docPr id="10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085" cy="10692765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4CC2" w:rsidRDefault="00204CC2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38" style="position:absolute;margin-left:0;margin-top:0;width:53.55pt;height:841.95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" fillcolor="#666" stroked="f" strokeweight="2pt">
              <v:path arrowok="t"/>
              <v:textbox>
                <w:txbxContent>
                  <w:p w:rsidR="00204CC2" w:rsidRDefault="00204CC2"/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CC2" w:rsidRDefault="008E6CA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6880225" cy="10692765"/>
              <wp:effectExtent l="0" t="0" r="0" b="3810"/>
              <wp:wrapNone/>
              <wp:docPr id="9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80225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FFFFF"/>
                          </a:gs>
                          <a:gs pos="75000">
                            <a:srgbClr val="FFFFFF"/>
                          </a:gs>
                          <a:gs pos="100000">
                            <a:srgbClr val="DADADA"/>
                          </a:gs>
                        </a:gsLst>
                        <a:path path="shape">
                          <a:fillToRect l="20000" t="50000" r="80000" b="50000"/>
                        </a:path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6" style="position:absolute;margin-left:0;margin-top:0;width:541.75pt;height:841.95pt;z-index:-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" stroked="f" strokeweight="2pt">
              <v:fill color2="#dadada" rotate="t" focusposition="13107f,.5" focussize="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2940050</wp:posOffset>
              </wp:positionV>
              <wp:extent cx="409575" cy="4812030"/>
              <wp:effectExtent l="3175" t="0" r="0" b="127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4CC2" w:rsidRPr="002C4363" w:rsidRDefault="00204CC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2C4363">
                            <w:rPr>
                              <w:color w:val="FFFFFF"/>
                            </w:rPr>
                            <w:t>Liczby i cyfry. Klasa 4</w:t>
                          </w:r>
                        </w:p>
                        <w:p w:rsidR="00204CC2" w:rsidRPr="002C4363" w:rsidRDefault="00204CC2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9" type="#_x0000_t202" style="position:absolute;margin-left:541.7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" fillcolor="#666" stroked="f" strokeweight=".5pt">
              <v:path arrowok="t"/>
              <v:textbox style="layout-flow:vertical;mso-layout-flow-alt:bottom-to-top">
                <w:txbxContent>
                  <w:p w:rsidR="00204CC2" w:rsidRPr="002C4363" w:rsidRDefault="00204CC2">
                    <w:pPr>
                      <w:jc w:val="center"/>
                      <w:rPr>
                        <w:color w:val="FFFFFF"/>
                      </w:rPr>
                    </w:pPr>
                    <w:r w:rsidRPr="002C4363">
                      <w:rPr>
                        <w:color w:val="FFFFFF"/>
                      </w:rPr>
                      <w:t>Liczby i cyfry. Klasa 4</w:t>
                    </w:r>
                  </w:p>
                  <w:p w:rsidR="00204CC2" w:rsidRPr="002C4363" w:rsidRDefault="00204CC2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8661400</wp:posOffset>
              </wp:positionV>
              <wp:extent cx="680720" cy="962660"/>
              <wp:effectExtent l="3175" t="3175" r="1905" b="0"/>
              <wp:wrapNone/>
              <wp:docPr id="7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4CC2" w:rsidRDefault="00204CC2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40" style="position:absolute;margin-left:541.75pt;margin-top:682pt;width:53.6pt;height:75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" fillcolor="#ff388c" stroked="f" strokeweight="2pt">
              <v:path arrowok="t"/>
              <v:textbox>
                <w:txbxContent>
                  <w:p w:rsidR="00204CC2" w:rsidRDefault="00204CC2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3175" t="0" r="1905" b="381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4CC2" w:rsidRDefault="00204CC2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41" style="position:absolute;margin-left:541.75pt;margin-top:0;width:53.6pt;height:841.9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" fillcolor="#666" stroked="f" strokeweight="2pt">
              <v:path arrowok="t"/>
              <v:textbox>
                <w:txbxContent>
                  <w:p w:rsidR="00204CC2" w:rsidRDefault="00204CC2"/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CC2" w:rsidRDefault="008E6CA5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2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4CC2" w:rsidRPr="0038484B" w:rsidRDefault="00204CC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FB0A68">
                            <w:rPr>
                              <w:rFonts w:ascii="Times New Roman" w:hAnsi="Times New Roman" w:cs="Times New Roman"/>
                              <w:color w:val="333333"/>
                              <w:sz w:val="24"/>
                              <w:szCs w:val="24"/>
                            </w:rPr>
                            <w:t>Rachunki pamięciowe – dodawanie i odejmowanie</w:t>
                          </w:r>
                          <w:r w:rsidRPr="00467236">
                            <w:rPr>
                              <w:rFonts w:ascii="Times New Roman" w:hAnsi="Times New Roman" w:cs="Times New Roman"/>
                              <w:color w:val="333333"/>
                              <w:sz w:val="24"/>
                              <w:szCs w:val="24"/>
                            </w:rPr>
                            <w:t xml:space="preserve">. </w:t>
                          </w:r>
                          <w:r w:rsidRPr="0038484B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204CC2" w:rsidRPr="0038484B" w:rsidRDefault="00204CC2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45" type="#_x0000_t202" style="position:absolute;margin-left:552.2pt;margin-top:231.5pt;width:32.25pt;height:378.9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HvST7SxAgAAsQ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204CC2" w:rsidRPr="0038484B" w:rsidRDefault="00204CC2">
                    <w:pPr>
                      <w:jc w:val="center"/>
                      <w:rPr>
                        <w:color w:val="FFFFFF"/>
                      </w:rPr>
                    </w:pPr>
                    <w:r w:rsidRPr="00FB0A68">
                      <w:rPr>
                        <w:rFonts w:ascii="Times New Roman" w:hAnsi="Times New Roman" w:cs="Times New Roman"/>
                        <w:color w:val="333333"/>
                        <w:sz w:val="24"/>
                        <w:szCs w:val="24"/>
                      </w:rPr>
                      <w:t>Rachunki pamięciowe – dodawanie i odejmowanie</w:t>
                    </w:r>
                    <w:r w:rsidRPr="00467236">
                      <w:rPr>
                        <w:rFonts w:ascii="Times New Roman" w:hAnsi="Times New Roman" w:cs="Times New Roman"/>
                        <w:color w:val="333333"/>
                        <w:sz w:val="24"/>
                        <w:szCs w:val="24"/>
                      </w:rPr>
                      <w:t xml:space="preserve">. </w:t>
                    </w:r>
                    <w:r w:rsidRPr="0038484B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204CC2" w:rsidRPr="0038484B" w:rsidRDefault="00204CC2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22225" t="19050" r="40005" b="51435"/>
              <wp:wrapNone/>
              <wp:docPr id="1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204CC2" w:rsidRDefault="00204CC2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" o:spid="_x0000_s1046" style="position:absolute;margin-left:541.75pt;margin-top:0;width:53.6pt;height:841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" fillcolor="#9bbb59" strokecolor="#f2f2f2" strokeweight="3pt">
              <v:shadow on="t" color="#4e6128" opacity=".5" offset="1pt"/>
              <v:path arrowok="t"/>
              <v:textbox>
                <w:txbxContent>
                  <w:p w:rsidR="00204CC2" w:rsidRDefault="00204CC2"/>
                </w:txbxContent>
              </v:textbox>
              <w10:wrap anchorx="page" anchory="page"/>
            </v:rect>
          </w:pict>
        </mc:Fallback>
      </mc:AlternateContent>
    </w:r>
    <w:r w:rsidR="00204CC2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2CE4735B"/>
    <w:multiLevelType w:val="hybridMultilevel"/>
    <w:tmpl w:val="B002AB0E"/>
    <w:lvl w:ilvl="0" w:tplc="DA023DA0">
      <w:start w:val="1"/>
      <w:numFmt w:val="lowerLetter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6">
    <w:nsid w:val="53E41DD7"/>
    <w:multiLevelType w:val="hybridMultilevel"/>
    <w:tmpl w:val="0B2CFCEA"/>
    <w:lvl w:ilvl="0" w:tplc="97307710">
      <w:start w:val="1"/>
      <w:numFmt w:val="lowerLetter"/>
      <w:lvlText w:val="%1) "/>
      <w:lvlJc w:val="left"/>
      <w:pPr>
        <w:tabs>
          <w:tab w:val="num" w:pos="1160"/>
        </w:tabs>
        <w:ind w:left="116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7">
    <w:nsid w:val="58B024A8"/>
    <w:multiLevelType w:val="hybridMultilevel"/>
    <w:tmpl w:val="F8EE8056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A93450"/>
    <w:multiLevelType w:val="hybridMultilevel"/>
    <w:tmpl w:val="2C12301C"/>
    <w:lvl w:ilvl="0" w:tplc="BBDC6906">
      <w:start w:val="1"/>
      <w:numFmt w:val="lowerLetter"/>
      <w:lvlText w:val="%1)"/>
      <w:lvlJc w:val="left"/>
      <w:pPr>
        <w:tabs>
          <w:tab w:val="num" w:pos="1160"/>
        </w:tabs>
        <w:ind w:left="1160" w:hanging="360"/>
      </w:pPr>
      <w:rPr>
        <w:rFonts w:hint="default"/>
        <w:b w:val="0"/>
        <w:bCs w:val="0"/>
        <w:i w:val="0"/>
        <w:iCs w:val="0"/>
        <w:color w:val="E36C0A" w:themeColor="accent6" w:themeShade="BF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9"/>
  <w:hyphenationZone w:val="420"/>
  <w:doNotHyphenateCaps/>
  <w:evenAndOddHeader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242FB"/>
    <w:rsid w:val="00032101"/>
    <w:rsid w:val="000335B4"/>
    <w:rsid w:val="00057357"/>
    <w:rsid w:val="00076A0C"/>
    <w:rsid w:val="000C553B"/>
    <w:rsid w:val="000C6E4E"/>
    <w:rsid w:val="000D1D6A"/>
    <w:rsid w:val="000E7550"/>
    <w:rsid w:val="0011188E"/>
    <w:rsid w:val="001454D2"/>
    <w:rsid w:val="00152027"/>
    <w:rsid w:val="001614F1"/>
    <w:rsid w:val="00172C93"/>
    <w:rsid w:val="00190708"/>
    <w:rsid w:val="001914FB"/>
    <w:rsid w:val="00204CC2"/>
    <w:rsid w:val="00216359"/>
    <w:rsid w:val="002843F1"/>
    <w:rsid w:val="002C4363"/>
    <w:rsid w:val="003012F8"/>
    <w:rsid w:val="003367CA"/>
    <w:rsid w:val="0036692F"/>
    <w:rsid w:val="0038484B"/>
    <w:rsid w:val="0038487C"/>
    <w:rsid w:val="00384986"/>
    <w:rsid w:val="003C0F7A"/>
    <w:rsid w:val="00405DB7"/>
    <w:rsid w:val="0042096C"/>
    <w:rsid w:val="00456B46"/>
    <w:rsid w:val="00457293"/>
    <w:rsid w:val="00467236"/>
    <w:rsid w:val="004807AE"/>
    <w:rsid w:val="0048674D"/>
    <w:rsid w:val="00495CF1"/>
    <w:rsid w:val="004C6E9D"/>
    <w:rsid w:val="00500E92"/>
    <w:rsid w:val="00524E3C"/>
    <w:rsid w:val="00525657"/>
    <w:rsid w:val="00526002"/>
    <w:rsid w:val="00533D49"/>
    <w:rsid w:val="005343CA"/>
    <w:rsid w:val="00541E77"/>
    <w:rsid w:val="0054617A"/>
    <w:rsid w:val="00567D35"/>
    <w:rsid w:val="005A35F7"/>
    <w:rsid w:val="005A522C"/>
    <w:rsid w:val="005B3020"/>
    <w:rsid w:val="005D1E81"/>
    <w:rsid w:val="006055F4"/>
    <w:rsid w:val="00633D4C"/>
    <w:rsid w:val="00642B2A"/>
    <w:rsid w:val="006D6C44"/>
    <w:rsid w:val="006F542C"/>
    <w:rsid w:val="00710464"/>
    <w:rsid w:val="007137D8"/>
    <w:rsid w:val="00734404"/>
    <w:rsid w:val="007404D3"/>
    <w:rsid w:val="00775435"/>
    <w:rsid w:val="00775594"/>
    <w:rsid w:val="00784236"/>
    <w:rsid w:val="007E27DF"/>
    <w:rsid w:val="007F7E19"/>
    <w:rsid w:val="00816099"/>
    <w:rsid w:val="00821881"/>
    <w:rsid w:val="00822FD0"/>
    <w:rsid w:val="008250EF"/>
    <w:rsid w:val="0086594A"/>
    <w:rsid w:val="008D3515"/>
    <w:rsid w:val="008E2537"/>
    <w:rsid w:val="008E3144"/>
    <w:rsid w:val="008E6CA5"/>
    <w:rsid w:val="008F6AA2"/>
    <w:rsid w:val="008F7EA5"/>
    <w:rsid w:val="00905371"/>
    <w:rsid w:val="00906494"/>
    <w:rsid w:val="009206CC"/>
    <w:rsid w:val="00923E64"/>
    <w:rsid w:val="00934FF9"/>
    <w:rsid w:val="00940D11"/>
    <w:rsid w:val="00942478"/>
    <w:rsid w:val="0096239C"/>
    <w:rsid w:val="00974BFF"/>
    <w:rsid w:val="009839FA"/>
    <w:rsid w:val="00985556"/>
    <w:rsid w:val="00986499"/>
    <w:rsid w:val="009926A0"/>
    <w:rsid w:val="009A7FDD"/>
    <w:rsid w:val="009B41E8"/>
    <w:rsid w:val="009B5BE8"/>
    <w:rsid w:val="009E4734"/>
    <w:rsid w:val="009E5071"/>
    <w:rsid w:val="009F6C8B"/>
    <w:rsid w:val="00A0761B"/>
    <w:rsid w:val="00A105F4"/>
    <w:rsid w:val="00A157C3"/>
    <w:rsid w:val="00A42739"/>
    <w:rsid w:val="00A65BF4"/>
    <w:rsid w:val="00A70E60"/>
    <w:rsid w:val="00AB20C3"/>
    <w:rsid w:val="00AD0861"/>
    <w:rsid w:val="00AD0E2A"/>
    <w:rsid w:val="00B20264"/>
    <w:rsid w:val="00B2712A"/>
    <w:rsid w:val="00B67C58"/>
    <w:rsid w:val="00B725F1"/>
    <w:rsid w:val="00B764C0"/>
    <w:rsid w:val="00B77A38"/>
    <w:rsid w:val="00B80411"/>
    <w:rsid w:val="00BB740B"/>
    <w:rsid w:val="00BD2E8A"/>
    <w:rsid w:val="00BE75CE"/>
    <w:rsid w:val="00C059E2"/>
    <w:rsid w:val="00C37F41"/>
    <w:rsid w:val="00C56F1F"/>
    <w:rsid w:val="00C76D69"/>
    <w:rsid w:val="00C9092E"/>
    <w:rsid w:val="00CC4027"/>
    <w:rsid w:val="00CD1CBF"/>
    <w:rsid w:val="00CD2CE1"/>
    <w:rsid w:val="00CE577E"/>
    <w:rsid w:val="00D3383F"/>
    <w:rsid w:val="00D502FF"/>
    <w:rsid w:val="00D62D67"/>
    <w:rsid w:val="00D9206C"/>
    <w:rsid w:val="00D96EBA"/>
    <w:rsid w:val="00E17053"/>
    <w:rsid w:val="00E272AE"/>
    <w:rsid w:val="00E3218D"/>
    <w:rsid w:val="00E32EC0"/>
    <w:rsid w:val="00E4620A"/>
    <w:rsid w:val="00EC015C"/>
    <w:rsid w:val="00EC4C37"/>
    <w:rsid w:val="00F04594"/>
    <w:rsid w:val="00F145C7"/>
    <w:rsid w:val="00F3593D"/>
    <w:rsid w:val="00F42F1F"/>
    <w:rsid w:val="00F53D26"/>
    <w:rsid w:val="00F731D5"/>
    <w:rsid w:val="00F74751"/>
    <w:rsid w:val="00FB0A68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775435"/>
    <w:pPr>
      <w:spacing w:after="160" w:line="259" w:lineRule="auto"/>
    </w:pPr>
    <w:rPr>
      <w:rFonts w:cs="Calibri"/>
      <w:color w:val="244061"/>
      <w:sz w:val="32"/>
      <w:szCs w:val="3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502FF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502FF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502FF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502FF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502FF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502FF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502FF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502FF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502FF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502FF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D502FF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D502FF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D502FF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D502FF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D502FF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D502FF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D502FF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D502FF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D502FF"/>
    <w:rPr>
      <w:b/>
      <w:bCs/>
    </w:rPr>
  </w:style>
  <w:style w:type="character" w:styleId="Uwydatnienie">
    <w:name w:val="Emphasis"/>
    <w:basedOn w:val="Domylnaczcionkaakapitu"/>
    <w:uiPriority w:val="99"/>
    <w:qFormat/>
    <w:rsid w:val="00D502FF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D502FF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D502FF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D502FF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D502FF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D502FF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D502FF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D502FF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D502FF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D502FF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D502FF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D502FF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502FF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D502FF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502FF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502FF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2FF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D502FF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D502FF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D502FF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D502FF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D502FF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D502FF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D502FF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D502FF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D502FF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D502FF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D502FF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D502FF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D502FF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D502FF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D502FF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D502FF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D502FF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D502FF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D502FF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D502FF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D502FF"/>
    <w:pPr>
      <w:numPr>
        <w:ilvl w:val="1"/>
      </w:numPr>
      <w:spacing w:line="264" w:lineRule="auto"/>
    </w:pPr>
    <w:rPr>
      <w:rFonts w:eastAsia="Times New Roman"/>
      <w:color w:val="00000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502FF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D502FF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D502FF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D502FF"/>
    <w:rPr>
      <w:color w:val="808080"/>
    </w:rPr>
  </w:style>
  <w:style w:type="paragraph" w:styleId="Podpis">
    <w:name w:val="Signature"/>
    <w:basedOn w:val="Normalny"/>
    <w:link w:val="PodpisZnak"/>
    <w:uiPriority w:val="99"/>
    <w:rsid w:val="00D502FF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D502FF"/>
    <w:rPr>
      <w:color w:val="000000"/>
      <w:sz w:val="20"/>
      <w:szCs w:val="20"/>
    </w:rPr>
  </w:style>
  <w:style w:type="table" w:customStyle="1" w:styleId="Styl6">
    <w:name w:val="Styl 6"/>
    <w:uiPriority w:val="99"/>
    <w:rsid w:val="00D502FF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D502FF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D502FF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D502FF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D502FF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D502FF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D502FF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Jasnasiatkaakcent3">
    <w:name w:val="Light Grid Accent 3"/>
    <w:basedOn w:val="Standardowy"/>
    <w:uiPriority w:val="99"/>
    <w:rsid w:val="00905371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775435"/>
    <w:pPr>
      <w:spacing w:after="160" w:line="259" w:lineRule="auto"/>
    </w:pPr>
    <w:rPr>
      <w:rFonts w:cs="Calibri"/>
      <w:color w:val="244061"/>
      <w:sz w:val="32"/>
      <w:szCs w:val="3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502FF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502FF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502FF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502FF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502FF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502FF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502FF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502FF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502FF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502FF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D502FF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D502FF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D502FF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D502FF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D502FF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D502FF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D502FF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D502FF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D502FF"/>
    <w:rPr>
      <w:b/>
      <w:bCs/>
    </w:rPr>
  </w:style>
  <w:style w:type="character" w:styleId="Uwydatnienie">
    <w:name w:val="Emphasis"/>
    <w:basedOn w:val="Domylnaczcionkaakapitu"/>
    <w:uiPriority w:val="99"/>
    <w:qFormat/>
    <w:rsid w:val="00D502FF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D502FF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D502FF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D502FF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D502FF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D502FF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D502FF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D502FF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D502FF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D502FF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D502FF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D502FF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502FF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D502FF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502FF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502FF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2FF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D502FF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D502FF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D502FF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D502FF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D502FF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D502FF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D502FF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D502FF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D502FF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D502FF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D502FF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D502FF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D502FF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D502FF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D502FF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D502FF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D502FF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D502FF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D502FF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D502FF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D502FF"/>
    <w:pPr>
      <w:numPr>
        <w:ilvl w:val="1"/>
      </w:numPr>
      <w:spacing w:line="264" w:lineRule="auto"/>
    </w:pPr>
    <w:rPr>
      <w:rFonts w:eastAsia="Times New Roman"/>
      <w:color w:val="00000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502FF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D502FF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D502FF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D502FF"/>
    <w:rPr>
      <w:color w:val="808080"/>
    </w:rPr>
  </w:style>
  <w:style w:type="paragraph" w:styleId="Podpis">
    <w:name w:val="Signature"/>
    <w:basedOn w:val="Normalny"/>
    <w:link w:val="PodpisZnak"/>
    <w:uiPriority w:val="99"/>
    <w:rsid w:val="00D502FF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D502FF"/>
    <w:rPr>
      <w:color w:val="000000"/>
      <w:sz w:val="20"/>
      <w:szCs w:val="20"/>
    </w:rPr>
  </w:style>
  <w:style w:type="table" w:customStyle="1" w:styleId="Styl6">
    <w:name w:val="Styl 6"/>
    <w:uiPriority w:val="99"/>
    <w:rsid w:val="00D502FF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D502FF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D502FF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D502FF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D502FF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D502FF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D502FF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Jasnasiatkaakcent3">
    <w:name w:val="Light Grid Accent 3"/>
    <w:basedOn w:val="Standardowy"/>
    <w:uiPriority w:val="99"/>
    <w:rsid w:val="00905371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91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16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Liczby i cyfry. Klasa 4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creator>Ania</dc:creator>
  <cp:keywords>Suma, różnica, dodawanie, odejmowanie</cp:keywords>
  <cp:lastModifiedBy>Ania</cp:lastModifiedBy>
  <cp:revision>2</cp:revision>
  <cp:lastPrinted>2013-08-18T12:30:00Z</cp:lastPrinted>
  <dcterms:created xsi:type="dcterms:W3CDTF">2013-08-29T21:30:00Z</dcterms:created>
  <dcterms:modified xsi:type="dcterms:W3CDTF">2013-08-29T21:30:00Z</dcterms:modified>
</cp:coreProperties>
</file>